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5"/>
        <w:gridCol w:w="6632"/>
      </w:tblGrid>
      <w:tr w:rsidR="00556D16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556D16" w:rsidRDefault="00DB2ABE">
            <w:pPr>
              <w:spacing w:after="0" w:line="240" w:lineRule="auto"/>
              <w:rPr>
                <w:sz w:val="96"/>
              </w:rPr>
            </w:pPr>
            <w:bookmarkStart w:id="0" w:name="_GoBack"/>
            <w:bookmarkEnd w:id="0"/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79225CDCF53B4FA4A9D75107D2AB1BC5"/>
            </w:placeholder>
            <w:date w:fullDate="2010-09-02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556D16" w:rsidRDefault="0009375D">
                <w:pPr>
                  <w:pStyle w:val="NoSpacing"/>
                  <w:jc w:val="right"/>
                </w:pPr>
                <w:r>
                  <w:t>9/2/2010</w:t>
                </w:r>
              </w:p>
            </w:tc>
          </w:sdtContent>
        </w:sdt>
      </w:tr>
    </w:tbl>
    <w:p w:rsidR="00556D16" w:rsidRDefault="00556D16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48"/>
        <w:gridCol w:w="7209"/>
      </w:tblGrid>
      <w:tr w:rsidR="00D65749" w:rsidTr="00D65749">
        <w:trPr>
          <w:trHeight w:val="50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646057" w:rsidP="00D65749">
            <w:pPr>
              <w:spacing w:after="0" w:line="240" w:lineRule="auto"/>
            </w:pPr>
            <w:r>
              <w:fldChar w:fldCharType="begin"/>
            </w:r>
            <w:r>
              <w:instrText xml:space="preserve"> FILLIN  "What is the recipient's name?"  \* MERGEFORMAT </w:instrText>
            </w:r>
            <w:r>
              <w:fldChar w:fldCharType="separate"/>
            </w:r>
            <w:r w:rsidR="008008EA">
              <w:t>Joy Winters</w:t>
            </w:r>
            <w:r>
              <w:fldChar w:fldCharType="end"/>
            </w:r>
          </w:p>
        </w:tc>
      </w:tr>
      <w:tr w:rsidR="00D65749" w:rsidTr="00157F28">
        <w:trPr>
          <w:trHeight w:val="46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157F28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856BE5" w:rsidP="00856BE5">
            <w:pPr>
              <w:spacing w:after="0" w:line="240" w:lineRule="auto"/>
            </w:pPr>
            <w:fldSimple w:instr=" FILLIN &quot;What is the recipient's company?&quot; \*MERGEFORMAT ">
              <w:r w:rsidR="008008EA">
                <w:t>AGE - London</w:t>
              </w:r>
            </w:fldSimple>
          </w:p>
        </w:tc>
      </w:tr>
      <w:tr w:rsidR="00D65749" w:rsidTr="00D65749">
        <w:trPr>
          <w:trHeight w:val="355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856BE5" w:rsidP="00D65749">
            <w:pPr>
              <w:spacing w:after="0" w:line="240" w:lineRule="auto"/>
            </w:pPr>
            <w:fldSimple w:instr=" FILLIN &quot;What is the recipient's phone number?&quot; \*MERGEFORMAT ">
              <w:r w:rsidR="008008EA">
                <w:t>0011 44 2641 6666</w:t>
              </w:r>
            </w:fldSimple>
          </w:p>
        </w:tc>
      </w:tr>
      <w:tr w:rsidR="00D65749" w:rsidTr="00D65749">
        <w:trPr>
          <w:trHeight w:val="44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856BE5" w:rsidP="00856BE5">
            <w:pPr>
              <w:spacing w:after="0" w:line="240" w:lineRule="auto"/>
            </w:pPr>
            <w:fldSimple w:instr=" FILLIN &quot;What is the recipient's fax number?&quot; \*MERGEFORMAT ">
              <w:r w:rsidR="008008EA">
                <w:t>0011 44 2641 7777</w:t>
              </w:r>
            </w:fldSimple>
          </w:p>
        </w:tc>
      </w:tr>
      <w:tr w:rsidR="00D65749" w:rsidTr="00D65749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556D16" w:rsidTr="00D65749">
        <w:trPr>
          <w:trHeight w:val="41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DB2ABE" w:rsidP="00D65749">
            <w:pPr>
              <w:spacing w:after="0" w:line="240" w:lineRule="auto"/>
            </w:pPr>
            <w:r>
              <w:t>From: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D65749" w:rsidTr="0081302A">
        <w:trPr>
          <w:trHeight w:val="441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81302A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81302A">
            <w:pPr>
              <w:spacing w:after="0" w:line="240" w:lineRule="auto"/>
            </w:pPr>
          </w:p>
        </w:tc>
      </w:tr>
      <w:tr w:rsidR="00556D16" w:rsidTr="00D65749">
        <w:trPr>
          <w:trHeight w:val="453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DB2ABE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556D16" w:rsidTr="00D65749">
        <w:trPr>
          <w:trHeight w:val="447"/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  <w:vAlign w:val="center"/>
          </w:tcPr>
          <w:p w:rsidR="00556D16" w:rsidRDefault="00DB2ABE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</w:tbl>
    <w:p w:rsidR="00556D16" w:rsidRDefault="00556D16">
      <w:pPr>
        <w:pStyle w:val="NoSpacing"/>
      </w:pPr>
    </w:p>
    <w:p w:rsidR="00556D16" w:rsidRDefault="00DB2ABE">
      <w:pPr>
        <w:rPr>
          <w:b/>
          <w:bCs/>
        </w:rPr>
      </w:pPr>
      <w:r>
        <w:rPr>
          <w:b/>
          <w:bCs/>
        </w:rPr>
        <w:t xml:space="preserve">Comments: </w:t>
      </w:r>
    </w:p>
    <w:p w:rsidR="00556D16" w:rsidRDefault="00646057">
      <w:sdt>
        <w:sdtPr>
          <w:id w:val="27444388"/>
          <w:temporary/>
          <w:showingPlcHdr/>
        </w:sdtPr>
        <w:sdtEndPr/>
        <w:sdtContent>
          <w:r w:rsidR="00DB2ABE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Ind w:w="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58"/>
        <w:gridCol w:w="360"/>
        <w:gridCol w:w="1366"/>
        <w:gridCol w:w="360"/>
        <w:gridCol w:w="1835"/>
        <w:gridCol w:w="360"/>
        <w:gridCol w:w="1387"/>
        <w:gridCol w:w="360"/>
        <w:gridCol w:w="1581"/>
      </w:tblGrid>
      <w:tr w:rsidR="00556D16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56D16" w:rsidRDefault="00556D16">
            <w:pPr>
              <w:spacing w:after="0" w:line="240" w:lineRule="auto"/>
            </w:pPr>
          </w:p>
        </w:tc>
      </w:tr>
      <w:tr w:rsidR="00556D16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65749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Please Recycle</w:t>
            </w:r>
          </w:p>
        </w:tc>
      </w:tr>
    </w:tbl>
    <w:p w:rsidR="00556D16" w:rsidRDefault="00556D16"/>
    <w:sectPr w:rsidR="00556D16" w:rsidSect="00D65749">
      <w:footerReference w:type="even" r:id="rId10"/>
      <w:footerReference w:type="default" r:id="rId11"/>
      <w:pgSz w:w="11907" w:h="16839" w:code="9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057" w:rsidRDefault="00646057">
      <w:pPr>
        <w:spacing w:after="0" w:line="240" w:lineRule="auto"/>
      </w:pPr>
      <w:r>
        <w:separator/>
      </w:r>
    </w:p>
  </w:endnote>
  <w:endnote w:type="continuationSeparator" w:id="0">
    <w:p w:rsidR="00646057" w:rsidRDefault="00646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D16" w:rsidRDefault="00DB2ABE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56D16" w:rsidRDefault="00556D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D16" w:rsidRDefault="00DB2ABE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556D16" w:rsidRDefault="00556D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057" w:rsidRDefault="00646057">
      <w:pPr>
        <w:spacing w:after="0" w:line="240" w:lineRule="auto"/>
      </w:pPr>
      <w:r>
        <w:separator/>
      </w:r>
    </w:p>
  </w:footnote>
  <w:footnote w:type="continuationSeparator" w:id="0">
    <w:p w:rsidR="00646057" w:rsidRDefault="00646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749"/>
    <w:rsid w:val="0009375D"/>
    <w:rsid w:val="00291BEF"/>
    <w:rsid w:val="00556D16"/>
    <w:rsid w:val="00646057"/>
    <w:rsid w:val="006650EC"/>
    <w:rsid w:val="006E2CCC"/>
    <w:rsid w:val="008008EA"/>
    <w:rsid w:val="00856BE5"/>
    <w:rsid w:val="008950E4"/>
    <w:rsid w:val="00A35FEE"/>
    <w:rsid w:val="00D65749"/>
    <w:rsid w:val="00DB2ABE"/>
    <w:rsid w:val="00DE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6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6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FAX\Origin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9225CDCF53B4FA4A9D75107D2AB1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35AF6-9970-48EE-9C56-2B31FAC299C1}"/>
      </w:docPartPr>
      <w:docPartBody>
        <w:p w:rsidR="00AD5CCF" w:rsidRDefault="00877D26">
          <w:pPr>
            <w:pStyle w:val="79225CDCF53B4FA4A9D75107D2AB1BC5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D26"/>
    <w:rsid w:val="00877D26"/>
    <w:rsid w:val="00AD5CCF"/>
    <w:rsid w:val="00F5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customXml/itemProps2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OriginFax.Dotx</Template>
  <TotalTime>0</TotalTime>
  <Pages>1</Pages>
  <Words>51</Words>
  <Characters>468</Characters>
  <Application>Microsoft Office Word</Application>
  <DocSecurity>0</DocSecurity>
  <Lines>468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Ford</dc:creator>
  <cp:lastModifiedBy>Natalie Ford</cp:lastModifiedBy>
  <cp:revision>2</cp:revision>
  <cp:lastPrinted>2006-02-24T16:51:00Z</cp:lastPrinted>
  <dcterms:created xsi:type="dcterms:W3CDTF">2010-09-02T04:47:00Z</dcterms:created>
  <dcterms:modified xsi:type="dcterms:W3CDTF">2010-09-02T04:47:00Z</dcterms:modified>
</cp:coreProperties>
</file>